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EMSI-EVENT.SOURCE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COMFOR 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HUMDED 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HUMOBS 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SENSOR 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74A269-DCAE-46EA-9EFE-DECBECC63290}"/>
</file>

<file path=customXml/itemProps3.xml><?xml version="1.0" encoding="utf-8"?>
<ds:datastoreItem xmlns:ds="http://schemas.openxmlformats.org/officeDocument/2006/customXml" ds:itemID="{4567795F-F99C-42BF-B8A6-3301289ABC01}"/>
</file>

<file path=customXml/itemProps4.xml><?xml version="1.0" encoding="utf-8"?>
<ds:datastoreItem xmlns:ds="http://schemas.openxmlformats.org/officeDocument/2006/customXml" ds:itemID="{E9D1FAC2-53CB-4730-A8DA-6C43CFC3C0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